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75020298" name="23955a9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8519642" name="23955a90-b3f7-11f0-8b2c-693c6cb3a91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90548145" name="39f8670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445555" name="39f86700-b3f7-11f0-8b2c-693c6cb3a91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0831188" name="4c9d32f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9793935" name="4c9d32f0-b3f7-11f0-8b2c-693c6cb3a91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8150013" name="5f2eec1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10047" name="5f2eec10-b3f7-11f0-8b2c-693c6cb3a91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95644399" name="f06dd83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1646100" name="f06dd830-b3f7-11f0-8b2c-693c6cb3a91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2789592" name="01a3aad0-b3f8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6344703" name="01a3aad0-b3f8-11f0-8b2c-693c6cb3a91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49154394" name="58277e90-b3f8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8874055" name="58277e90-b3f8-11f0-8b2c-693c6cb3a91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70682732" name="69f025e0-b3f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5761879" name="69f025e0-b3f9-11f0-8b2c-693c6cb3a91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415255" name="7c1f73b0-b3f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0800324" name="7c1f73b0-b3f9-11f0-8b2c-693c6cb3a91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01379861" name="8eb21730-b3f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4242900" name="8eb21730-b3f9-11f0-8b2c-693c6cb3a91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Gang / 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24169360" name="dbc0f550-b3f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6235621" name="dbc0f550-b3f9-11f0-8b2c-693c6cb3a91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52999889" name="39abc640-b3fa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5860794" name="39abc640-b3fa-11f0-8b2c-693c6cb3a91a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Schiltmatthalde 3, 6048 Horw</w:t>
          </w:r>
        </w:p>
        <w:p>
          <w:pPr>
            <w:spacing w:before="0" w:after="0"/>
          </w:pPr>
          <w:r>
            <w:t>560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